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45B081D6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(Znak sprawy </w:t>
      </w:r>
      <w:r w:rsidR="007313D5">
        <w:rPr>
          <w:sz w:val="24"/>
          <w:szCs w:val="24"/>
        </w:rPr>
        <w:t>S.</w:t>
      </w:r>
      <w:r w:rsidR="00715240">
        <w:rPr>
          <w:sz w:val="24"/>
          <w:szCs w:val="24"/>
        </w:rPr>
        <w:t>270.</w:t>
      </w:r>
      <w:r w:rsidR="00CA2C23">
        <w:rPr>
          <w:sz w:val="24"/>
          <w:szCs w:val="24"/>
        </w:rPr>
        <w:t>12</w:t>
      </w:r>
      <w:r w:rsidR="00715240">
        <w:rPr>
          <w:sz w:val="24"/>
          <w:szCs w:val="24"/>
        </w:rPr>
        <w:t>.20</w:t>
      </w:r>
      <w:r w:rsidR="00FF660B">
        <w:rPr>
          <w:sz w:val="24"/>
          <w:szCs w:val="24"/>
        </w:rPr>
        <w:t>2</w:t>
      </w:r>
      <w:r w:rsidR="00CA2C23">
        <w:rPr>
          <w:sz w:val="24"/>
          <w:szCs w:val="24"/>
        </w:rPr>
        <w:t>5</w:t>
      </w:r>
      <w:r w:rsidRPr="00267243">
        <w:rPr>
          <w:sz w:val="24"/>
          <w:szCs w:val="24"/>
        </w:rPr>
        <w:t xml:space="preserve">) </w:t>
      </w:r>
    </w:p>
    <w:p w14:paraId="63A9C756" w14:textId="77777777" w:rsidR="00CA2C23" w:rsidRDefault="00715240" w:rsidP="00CA2C23">
      <w:pPr>
        <w:jc w:val="center"/>
        <w:rPr>
          <w:b/>
          <w:bCs/>
          <w:i/>
          <w:iCs/>
          <w:sz w:val="28"/>
          <w:szCs w:val="32"/>
        </w:rPr>
      </w:pPr>
      <w:r>
        <w:rPr>
          <w:sz w:val="24"/>
          <w:szCs w:val="24"/>
        </w:rPr>
        <w:t xml:space="preserve">pn. </w:t>
      </w:r>
      <w:r w:rsidR="00CA2C23" w:rsidRPr="00CA2C23">
        <w:rPr>
          <w:b/>
          <w:bCs/>
          <w:i/>
          <w:iCs/>
          <w:sz w:val="28"/>
          <w:szCs w:val="32"/>
        </w:rPr>
        <w:t xml:space="preserve">Budowa podwójnej kancelarii leśnictwa Kocierz Rychwałdzki </w:t>
      </w:r>
    </w:p>
    <w:p w14:paraId="451ED5D1" w14:textId="57C96162" w:rsidR="00CA2C23" w:rsidRPr="00CA2C23" w:rsidRDefault="00CA2C23" w:rsidP="00CA2C23">
      <w:pPr>
        <w:jc w:val="center"/>
        <w:rPr>
          <w:b/>
          <w:sz w:val="28"/>
          <w:szCs w:val="28"/>
          <w:u w:val="single"/>
        </w:rPr>
      </w:pPr>
      <w:r w:rsidRPr="00CA2C23">
        <w:rPr>
          <w:b/>
          <w:bCs/>
          <w:i/>
          <w:iCs/>
          <w:sz w:val="28"/>
          <w:szCs w:val="32"/>
        </w:rPr>
        <w:t xml:space="preserve">i Kocierz </w:t>
      </w:r>
      <w:proofErr w:type="spellStart"/>
      <w:r w:rsidRPr="00CA2C23">
        <w:rPr>
          <w:b/>
          <w:bCs/>
          <w:i/>
          <w:iCs/>
          <w:sz w:val="28"/>
          <w:szCs w:val="32"/>
        </w:rPr>
        <w:t>Moszczanicki</w:t>
      </w:r>
      <w:proofErr w:type="spellEnd"/>
    </w:p>
    <w:p w14:paraId="6853E9DA" w14:textId="03512D2D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6E1D341A" w14:textId="77777777" w:rsidR="00E85FE9" w:rsidRDefault="00E85FE9" w:rsidP="00672086">
      <w:pPr>
        <w:ind w:left="709" w:hanging="709"/>
        <w:jc w:val="center"/>
        <w:rPr>
          <w:sz w:val="24"/>
          <w:szCs w:val="24"/>
        </w:rPr>
      </w:pPr>
    </w:p>
    <w:p w14:paraId="67E04461" w14:textId="0B5D23EA" w:rsidR="00205C56" w:rsidRPr="002851CC" w:rsidRDefault="00FC305A" w:rsidP="002851CC">
      <w:pPr>
        <w:autoSpaceDE w:val="0"/>
        <w:autoSpaceDN w:val="0"/>
        <w:adjustRightInd w:val="0"/>
        <w:spacing w:before="120"/>
        <w:ind w:left="567" w:hanging="567"/>
        <w:jc w:val="both"/>
        <w:rPr>
          <w:b/>
          <w:bCs/>
          <w:sz w:val="24"/>
          <w:szCs w:val="24"/>
        </w:rPr>
      </w:pPr>
      <w:r w:rsidRPr="002851CC">
        <w:rPr>
          <w:b/>
          <w:bCs/>
          <w:sz w:val="24"/>
          <w:szCs w:val="24"/>
        </w:rPr>
        <w:t xml:space="preserve">Projekt </w:t>
      </w:r>
      <w:proofErr w:type="spellStart"/>
      <w:r w:rsidRPr="002851CC">
        <w:rPr>
          <w:b/>
          <w:bCs/>
          <w:sz w:val="24"/>
          <w:szCs w:val="24"/>
        </w:rPr>
        <w:t>architektoniczn</w:t>
      </w:r>
      <w:r w:rsidR="002851CC">
        <w:rPr>
          <w:b/>
          <w:bCs/>
          <w:sz w:val="24"/>
          <w:szCs w:val="24"/>
        </w:rPr>
        <w:t>o</w:t>
      </w:r>
      <w:proofErr w:type="spellEnd"/>
      <w:r w:rsidRPr="002851CC">
        <w:rPr>
          <w:b/>
          <w:bCs/>
          <w:sz w:val="24"/>
          <w:szCs w:val="24"/>
        </w:rPr>
        <w:t xml:space="preserve"> – budowlany</w:t>
      </w:r>
    </w:p>
    <w:p w14:paraId="4E0A8D7C" w14:textId="764C7991" w:rsidR="00D54F35" w:rsidRPr="002851CC" w:rsidRDefault="00205C56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 xml:space="preserve">Projekt </w:t>
      </w:r>
      <w:proofErr w:type="spellStart"/>
      <w:r w:rsidR="00D54F35" w:rsidRPr="002851CC">
        <w:rPr>
          <w:sz w:val="24"/>
          <w:szCs w:val="24"/>
        </w:rPr>
        <w:t>architektoniczno</w:t>
      </w:r>
      <w:proofErr w:type="spellEnd"/>
      <w:r w:rsidR="00D54F35" w:rsidRPr="002851CC">
        <w:rPr>
          <w:sz w:val="24"/>
          <w:szCs w:val="24"/>
        </w:rPr>
        <w:t xml:space="preserve"> - budowlany </w:t>
      </w:r>
    </w:p>
    <w:p w14:paraId="0E95E3C4" w14:textId="77777777" w:rsidR="00D54F35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 xml:space="preserve">Projekt zagospodarowania terenu rys 1 </w:t>
      </w:r>
    </w:p>
    <w:p w14:paraId="3360919F" w14:textId="77777777" w:rsidR="00D54F35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 xml:space="preserve">Rzut fundamentów rys 2 </w:t>
      </w:r>
    </w:p>
    <w:p w14:paraId="6422E0AE" w14:textId="6B4AE5D8" w:rsidR="00D54F35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Rzut parteru rys 3</w:t>
      </w:r>
    </w:p>
    <w:p w14:paraId="5FF76A69" w14:textId="42494343" w:rsidR="00205C56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Przekrój poprzeczny A-A rys 4</w:t>
      </w:r>
    </w:p>
    <w:p w14:paraId="78D15304" w14:textId="4FAA57CD" w:rsidR="00D54F35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Rzut więźby dachowej rys 5</w:t>
      </w:r>
    </w:p>
    <w:p w14:paraId="2AFC5771" w14:textId="45A000D3" w:rsidR="00D54F35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Rzut dachu rys 6</w:t>
      </w:r>
    </w:p>
    <w:p w14:paraId="604119BA" w14:textId="4D1C1887" w:rsidR="00D54F35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Rzut parteru aranżacja rys 7</w:t>
      </w:r>
    </w:p>
    <w:p w14:paraId="6F4B9A47" w14:textId="77777777" w:rsidR="00FD027A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Elewacja boczna południowa rys 8</w:t>
      </w:r>
      <w:r w:rsidR="00FD027A" w:rsidRPr="002851CC">
        <w:rPr>
          <w:sz w:val="24"/>
          <w:szCs w:val="24"/>
          <w:lang w:eastAsia="en-US"/>
        </w:rPr>
        <w:t xml:space="preserve"> </w:t>
      </w:r>
    </w:p>
    <w:p w14:paraId="0CEF8BE1" w14:textId="77777777" w:rsidR="00FD027A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 xml:space="preserve">Elewacja tylna wschodnia rys 9 </w:t>
      </w:r>
    </w:p>
    <w:p w14:paraId="70D23946" w14:textId="3800ACBC" w:rsidR="00D54F35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Elewacja boczna północna rys 10</w:t>
      </w:r>
    </w:p>
    <w:p w14:paraId="55611D3E" w14:textId="77777777" w:rsidR="00FD027A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 xml:space="preserve">Elewacja frontowa zachodnia rys </w:t>
      </w:r>
      <w:r w:rsidR="00FD027A" w:rsidRPr="002851CC">
        <w:rPr>
          <w:sz w:val="24"/>
          <w:szCs w:val="24"/>
          <w:lang w:eastAsia="en-US"/>
        </w:rPr>
        <w:t>11</w:t>
      </w:r>
    </w:p>
    <w:p w14:paraId="4B79C21F" w14:textId="6FD997F1" w:rsidR="00D54F35" w:rsidRPr="002851CC" w:rsidRDefault="00D54F35" w:rsidP="002851CC">
      <w:pPr>
        <w:autoSpaceDE w:val="0"/>
        <w:autoSpaceDN w:val="0"/>
        <w:adjustRightInd w:val="0"/>
        <w:spacing w:before="120"/>
        <w:ind w:left="567" w:hanging="567"/>
        <w:jc w:val="both"/>
        <w:rPr>
          <w:b/>
          <w:bCs/>
          <w:sz w:val="24"/>
          <w:szCs w:val="24"/>
        </w:rPr>
      </w:pPr>
      <w:r w:rsidRPr="002851CC">
        <w:rPr>
          <w:b/>
          <w:bCs/>
          <w:sz w:val="24"/>
          <w:szCs w:val="24"/>
        </w:rPr>
        <w:t xml:space="preserve">Projekty techniczne </w:t>
      </w:r>
    </w:p>
    <w:p w14:paraId="04F696E8" w14:textId="354216FE" w:rsidR="00D54F35" w:rsidRPr="002851CC" w:rsidRDefault="00D54F35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 xml:space="preserve">Projekt techniczny branży budowlanej </w:t>
      </w:r>
    </w:p>
    <w:p w14:paraId="09456A6C" w14:textId="0B16CE57" w:rsidR="00F13F7F" w:rsidRPr="002851CC" w:rsidRDefault="00F13F7F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 xml:space="preserve">Projekt techniczny branża elektryczna </w:t>
      </w:r>
    </w:p>
    <w:p w14:paraId="7D057430" w14:textId="46AB9D43" w:rsidR="00FD027A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>Projekt techniczny branża elektryczna rysunki</w:t>
      </w:r>
    </w:p>
    <w:p w14:paraId="27DB8A46" w14:textId="38A8DE80" w:rsidR="00FD027A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>Projekt techniczny branża sanitarna</w:t>
      </w:r>
    </w:p>
    <w:p w14:paraId="2C547380" w14:textId="06D4B387" w:rsidR="00FD027A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>Projekt techniczny branża sanitarna rysunki</w:t>
      </w:r>
    </w:p>
    <w:p w14:paraId="1E508A90" w14:textId="77777777" w:rsidR="00FD027A" w:rsidRPr="002851CC" w:rsidRDefault="00FD027A" w:rsidP="002851CC">
      <w:pPr>
        <w:autoSpaceDE w:val="0"/>
        <w:autoSpaceDN w:val="0"/>
        <w:adjustRightInd w:val="0"/>
        <w:spacing w:before="120"/>
        <w:jc w:val="both"/>
        <w:rPr>
          <w:b/>
          <w:bCs/>
          <w:sz w:val="24"/>
          <w:szCs w:val="24"/>
        </w:rPr>
      </w:pPr>
      <w:r w:rsidRPr="002851CC">
        <w:rPr>
          <w:b/>
          <w:bCs/>
          <w:sz w:val="24"/>
          <w:szCs w:val="24"/>
        </w:rPr>
        <w:t>Przedmiary robót</w:t>
      </w:r>
    </w:p>
    <w:p w14:paraId="3EDFC7B2" w14:textId="62DF8323" w:rsidR="00FD027A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 xml:space="preserve">Przedmiar robót branży budowlanej </w:t>
      </w:r>
    </w:p>
    <w:p w14:paraId="59B95A98" w14:textId="77777777" w:rsidR="00FD027A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>Przedmiar robót branży elektrycznej</w:t>
      </w:r>
    </w:p>
    <w:p w14:paraId="47D90810" w14:textId="3A2A4F0E" w:rsidR="00FD027A" w:rsidRPr="002851CC" w:rsidRDefault="00FD027A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</w:rPr>
        <w:t>Przedmiar robót branży sanitarnej</w:t>
      </w:r>
    </w:p>
    <w:p w14:paraId="280E2162" w14:textId="77777777" w:rsidR="002851CC" w:rsidRPr="002851CC" w:rsidRDefault="002851CC" w:rsidP="002851CC">
      <w:pPr>
        <w:autoSpaceDE w:val="0"/>
        <w:autoSpaceDN w:val="0"/>
        <w:adjustRightInd w:val="0"/>
        <w:spacing w:before="120"/>
        <w:jc w:val="both"/>
        <w:rPr>
          <w:b/>
          <w:bCs/>
          <w:sz w:val="24"/>
          <w:szCs w:val="24"/>
        </w:rPr>
      </w:pPr>
      <w:proofErr w:type="spellStart"/>
      <w:r w:rsidRPr="002851CC">
        <w:rPr>
          <w:b/>
          <w:bCs/>
          <w:sz w:val="24"/>
          <w:szCs w:val="24"/>
        </w:rPr>
        <w:t>STWiOR</w:t>
      </w:r>
      <w:proofErr w:type="spellEnd"/>
    </w:p>
    <w:p w14:paraId="03560430" w14:textId="77777777" w:rsidR="002851CC" w:rsidRPr="002851CC" w:rsidRDefault="00F13F7F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Specyfikacja Techniczna Wykonania i Odbioru Robót</w:t>
      </w:r>
      <w:r w:rsidRPr="002851CC">
        <w:rPr>
          <w:sz w:val="24"/>
          <w:szCs w:val="24"/>
        </w:rPr>
        <w:t xml:space="preserve"> branży </w:t>
      </w:r>
      <w:r w:rsidR="002851CC" w:rsidRPr="002851CC">
        <w:rPr>
          <w:sz w:val="24"/>
          <w:szCs w:val="24"/>
        </w:rPr>
        <w:t>budowlanej</w:t>
      </w:r>
    </w:p>
    <w:p w14:paraId="71B83596" w14:textId="2B88D8B7" w:rsidR="002851CC" w:rsidRDefault="002851CC" w:rsidP="002851C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2851CC">
        <w:rPr>
          <w:sz w:val="24"/>
          <w:szCs w:val="24"/>
          <w:lang w:eastAsia="en-US"/>
        </w:rPr>
        <w:t>Specyfikacja Techniczna Wykonania i Odbioru Robót</w:t>
      </w:r>
      <w:r w:rsidRPr="002851CC">
        <w:rPr>
          <w:sz w:val="24"/>
          <w:szCs w:val="24"/>
        </w:rPr>
        <w:t xml:space="preserve"> branży </w:t>
      </w:r>
      <w:r w:rsidR="00035C03">
        <w:rPr>
          <w:sz w:val="24"/>
          <w:szCs w:val="24"/>
        </w:rPr>
        <w:t>elektrycznej</w:t>
      </w:r>
    </w:p>
    <w:p w14:paraId="1828FA05" w14:textId="2E68F386" w:rsidR="00035C03" w:rsidRPr="00035C03" w:rsidRDefault="00035C03" w:rsidP="00652CAC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/>
        <w:contextualSpacing w:val="0"/>
        <w:jc w:val="both"/>
        <w:rPr>
          <w:sz w:val="24"/>
          <w:szCs w:val="24"/>
        </w:rPr>
      </w:pPr>
      <w:r w:rsidRPr="00035C03">
        <w:rPr>
          <w:sz w:val="24"/>
          <w:szCs w:val="24"/>
          <w:lang w:eastAsia="en-US"/>
        </w:rPr>
        <w:t>Specyfikacja Techniczna Wykonania i Odbioru Robót</w:t>
      </w:r>
      <w:r w:rsidRPr="00035C03">
        <w:rPr>
          <w:sz w:val="24"/>
          <w:szCs w:val="24"/>
        </w:rPr>
        <w:t xml:space="preserve"> branży sanitarnej</w:t>
      </w:r>
    </w:p>
    <w:sectPr w:rsidR="00035C03" w:rsidRPr="00035C0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CA5AE" w14:textId="77777777" w:rsidR="00E56757" w:rsidRDefault="00E56757" w:rsidP="00AC3E6B">
      <w:r>
        <w:separator/>
      </w:r>
    </w:p>
  </w:endnote>
  <w:endnote w:type="continuationSeparator" w:id="0">
    <w:p w14:paraId="220D4F46" w14:textId="77777777" w:rsidR="00E56757" w:rsidRDefault="00E5675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90C63" w14:textId="77777777" w:rsidR="00E56757" w:rsidRDefault="00E56757" w:rsidP="00AC3E6B">
      <w:r>
        <w:separator/>
      </w:r>
    </w:p>
  </w:footnote>
  <w:footnote w:type="continuationSeparator" w:id="0">
    <w:p w14:paraId="297C9079" w14:textId="77777777" w:rsidR="00E56757" w:rsidRDefault="00E56757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6C9AE" w14:textId="76D8E497" w:rsidR="00F5743C" w:rsidRDefault="00000000" w:rsidP="00CA2C23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3643864" r:id="rId2"/>
      </w:object>
    </w:r>
    <w:r w:rsidR="00F5743C">
      <w:rPr>
        <w:rFonts w:ascii="Arial" w:hAnsi="Arial" w:cs="Arial"/>
        <w:color w:val="005042"/>
      </w:rPr>
      <w:t xml:space="preserve">PGL LP  Nadleśnictwo  </w:t>
    </w:r>
    <w:r w:rsidR="00CA2C23">
      <w:rPr>
        <w:rFonts w:ascii="Arial" w:hAnsi="Arial" w:cs="Arial"/>
        <w:color w:val="005042"/>
      </w:rPr>
      <w:t>Jeleśnia</w:t>
    </w:r>
  </w:p>
  <w:p w14:paraId="4B43CC44" w14:textId="77777777" w:rsidR="00CA2C23" w:rsidRPr="00CA2C23" w:rsidRDefault="00CA2C23" w:rsidP="00CA2C23"/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118962E5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7313D5">
      <w:rPr>
        <w:b/>
        <w:sz w:val="22"/>
      </w:rPr>
      <w:t>S.</w:t>
    </w:r>
    <w:r>
      <w:rPr>
        <w:b/>
        <w:sz w:val="22"/>
      </w:rPr>
      <w:t>270.</w:t>
    </w:r>
    <w:r w:rsidR="00CA2C23">
      <w:rPr>
        <w:b/>
        <w:sz w:val="22"/>
      </w:rPr>
      <w:t>12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CA2C23">
      <w:rPr>
        <w:b/>
        <w:sz w:val="22"/>
      </w:rPr>
      <w:t>5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6367DC"/>
    <w:multiLevelType w:val="multilevel"/>
    <w:tmpl w:val="565464F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245888">
    <w:abstractNumId w:val="14"/>
  </w:num>
  <w:num w:numId="2" w16cid:durableId="1257906078">
    <w:abstractNumId w:val="13"/>
  </w:num>
  <w:num w:numId="3" w16cid:durableId="7803170">
    <w:abstractNumId w:val="6"/>
  </w:num>
  <w:num w:numId="4" w16cid:durableId="488719378">
    <w:abstractNumId w:val="12"/>
  </w:num>
  <w:num w:numId="5" w16cid:durableId="1935818510">
    <w:abstractNumId w:val="8"/>
  </w:num>
  <w:num w:numId="6" w16cid:durableId="902372877">
    <w:abstractNumId w:val="9"/>
  </w:num>
  <w:num w:numId="7" w16cid:durableId="1783112630">
    <w:abstractNumId w:val="10"/>
  </w:num>
  <w:num w:numId="8" w16cid:durableId="562642272">
    <w:abstractNumId w:val="11"/>
  </w:num>
  <w:num w:numId="9" w16cid:durableId="853493236">
    <w:abstractNumId w:val="5"/>
  </w:num>
  <w:num w:numId="10" w16cid:durableId="16741424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5C03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05A0"/>
    <w:rsid w:val="0020583F"/>
    <w:rsid w:val="00205A04"/>
    <w:rsid w:val="00205C56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074C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51CC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2F7F70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5843"/>
    <w:rsid w:val="00376E75"/>
    <w:rsid w:val="003821EC"/>
    <w:rsid w:val="00386268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3AF5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313D5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3541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122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07E90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2C23"/>
    <w:rsid w:val="00CA2EE4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D6132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54F35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02B7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757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85FE9"/>
    <w:rsid w:val="00E92E4B"/>
    <w:rsid w:val="00E955CD"/>
    <w:rsid w:val="00E977B3"/>
    <w:rsid w:val="00EA2460"/>
    <w:rsid w:val="00EA3850"/>
    <w:rsid w:val="00EA5710"/>
    <w:rsid w:val="00EA5FD6"/>
    <w:rsid w:val="00EB15C9"/>
    <w:rsid w:val="00EB43E8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5C9"/>
    <w:rsid w:val="00F05C57"/>
    <w:rsid w:val="00F05C95"/>
    <w:rsid w:val="00F1177A"/>
    <w:rsid w:val="00F11BD2"/>
    <w:rsid w:val="00F12F55"/>
    <w:rsid w:val="00F13B67"/>
    <w:rsid w:val="00F13F7F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305A"/>
    <w:rsid w:val="00FC4A53"/>
    <w:rsid w:val="00FC7084"/>
    <w:rsid w:val="00FC7E78"/>
    <w:rsid w:val="00FD027A"/>
    <w:rsid w:val="00FD1A2E"/>
    <w:rsid w:val="00FD1DC0"/>
    <w:rsid w:val="00FD1E15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06D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57</cp:revision>
  <cp:lastPrinted>2019-08-11T18:16:00Z</cp:lastPrinted>
  <dcterms:created xsi:type="dcterms:W3CDTF">2014-10-09T16:51:00Z</dcterms:created>
  <dcterms:modified xsi:type="dcterms:W3CDTF">2025-07-10T07:11:00Z</dcterms:modified>
</cp:coreProperties>
</file>